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F5B55" w14:textId="364FA452" w:rsidR="009468D3" w:rsidRDefault="00F9623B" w:rsidP="00254E0D">
      <w:pPr>
        <w:pStyle w:val="Signature"/>
      </w:pPr>
      <w:r>
        <w:br w:type="textWrapping" w:clear="all"/>
      </w:r>
    </w:p>
    <w:p w14:paraId="444E197A" w14:textId="77777777" w:rsidR="00474418" w:rsidRDefault="00474418" w:rsidP="00474418"/>
    <w:p w14:paraId="30087D19" w14:textId="77777777" w:rsidR="00CD072E" w:rsidRDefault="00CD072E" w:rsidP="00474418"/>
    <w:p w14:paraId="509B9016" w14:textId="77777777" w:rsidR="00CD072E" w:rsidRDefault="00CD072E" w:rsidP="00474418"/>
    <w:p w14:paraId="672A9300" w14:textId="77777777" w:rsidR="00CD072E" w:rsidRDefault="00CD072E" w:rsidP="00474418"/>
    <w:p w14:paraId="75412FE9" w14:textId="77777777" w:rsidR="00CD072E" w:rsidRDefault="00CD072E" w:rsidP="00474418"/>
    <w:p w14:paraId="5658206D" w14:textId="77777777" w:rsidR="00CD072E" w:rsidRDefault="00CD072E" w:rsidP="00474418"/>
    <w:p w14:paraId="07208F3B" w14:textId="77777777" w:rsidR="00CD072E" w:rsidRDefault="00CD072E" w:rsidP="00474418"/>
    <w:p w14:paraId="7765C807" w14:textId="77777777" w:rsidR="00CD072E" w:rsidRDefault="00CD072E" w:rsidP="00474418"/>
    <w:p w14:paraId="220524E5" w14:textId="77777777" w:rsidR="00CD072E" w:rsidRDefault="00CD072E" w:rsidP="00474418"/>
    <w:p w14:paraId="56A924AD" w14:textId="77777777" w:rsidR="00CD072E" w:rsidRDefault="00CD072E" w:rsidP="00474418"/>
    <w:p w14:paraId="00EB3923" w14:textId="77777777" w:rsidR="00CD072E" w:rsidRDefault="00CD072E" w:rsidP="00474418"/>
    <w:p w14:paraId="04F06178" w14:textId="77777777" w:rsidR="00CD072E" w:rsidRDefault="00CD072E" w:rsidP="00474418"/>
    <w:p w14:paraId="37A2A194" w14:textId="77777777" w:rsidR="00CD072E" w:rsidRDefault="00CD072E" w:rsidP="00474418"/>
    <w:p w14:paraId="06C013A4" w14:textId="77777777" w:rsidR="00CD072E" w:rsidRDefault="00CD072E" w:rsidP="00474418"/>
    <w:p w14:paraId="49D10B8C" w14:textId="77777777" w:rsidR="00CD072E" w:rsidRDefault="00CD072E" w:rsidP="00474418"/>
    <w:p w14:paraId="7D4C7320" w14:textId="77777777" w:rsidR="00CD072E" w:rsidRDefault="00CD072E" w:rsidP="00474418"/>
    <w:p w14:paraId="3145BCB3" w14:textId="77777777" w:rsidR="00CD072E" w:rsidRDefault="00CD072E" w:rsidP="00474418"/>
    <w:p w14:paraId="61D4ED24" w14:textId="77777777" w:rsidR="00474418" w:rsidRPr="00474418" w:rsidRDefault="00474418" w:rsidP="00474418"/>
    <w:sectPr w:rsidR="00474418" w:rsidRPr="00474418" w:rsidSect="002061D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144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866AA" w14:textId="77777777" w:rsidR="001C684A" w:rsidRDefault="001C684A">
      <w:pPr>
        <w:spacing w:after="0" w:line="240" w:lineRule="auto"/>
      </w:pPr>
      <w:r>
        <w:separator/>
      </w:r>
    </w:p>
    <w:p w14:paraId="20B76D83" w14:textId="77777777" w:rsidR="001C684A" w:rsidRDefault="001C684A"/>
  </w:endnote>
  <w:endnote w:type="continuationSeparator" w:id="0">
    <w:p w14:paraId="34C0E79F" w14:textId="77777777" w:rsidR="001C684A" w:rsidRDefault="001C684A">
      <w:pPr>
        <w:spacing w:after="0" w:line="240" w:lineRule="auto"/>
      </w:pPr>
      <w:r>
        <w:continuationSeparator/>
      </w:r>
    </w:p>
    <w:p w14:paraId="67827BD4" w14:textId="77777777" w:rsidR="001C684A" w:rsidRDefault="001C68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C22F7" w14:textId="7994B25C" w:rsidR="002061DD" w:rsidRDefault="002061DD" w:rsidP="002061DD">
    <w:pPr>
      <w:pStyle w:val="ContactInfo"/>
    </w:pPr>
    <w:r>
      <w:t xml:space="preserve"> Solve Lawyers Pty Ltd</w:t>
    </w:r>
  </w:p>
  <w:p w14:paraId="44C6619B" w14:textId="1CA2E0B9" w:rsidR="002061DD" w:rsidRPr="00A45F93" w:rsidRDefault="002061DD" w:rsidP="002061DD">
    <w:pPr>
      <w:pStyle w:val="ContactInfo"/>
      <w:rPr>
        <w:b/>
        <w:bCs/>
      </w:rPr>
    </w:pPr>
    <w:r w:rsidRPr="00A45F93">
      <w:rPr>
        <w:b/>
        <w:bCs/>
      </w:rPr>
      <w:t>Immigration Law Specialists</w:t>
    </w:r>
  </w:p>
  <w:p w14:paraId="099B452A" w14:textId="21EE7560" w:rsidR="002061DD" w:rsidRDefault="00197215" w:rsidP="002061DD">
    <w:pPr>
      <w:pStyle w:val="ContactInfo"/>
    </w:pPr>
    <w:r>
      <w:rPr>
        <w:noProof/>
      </w:rPr>
      <w:drawing>
        <wp:anchor distT="0" distB="0" distL="114300" distR="114300" simplePos="0" relativeHeight="251667456" behindDoc="1" locked="0" layoutInCell="1" allowOverlap="1" wp14:anchorId="74D1FED0" wp14:editId="32AFFC53">
          <wp:simplePos x="0" y="0"/>
          <wp:positionH relativeFrom="column">
            <wp:posOffset>-45720</wp:posOffset>
          </wp:positionH>
          <wp:positionV relativeFrom="paragraph">
            <wp:posOffset>38100</wp:posOffset>
          </wp:positionV>
          <wp:extent cx="1262380" cy="541020"/>
          <wp:effectExtent l="0" t="0" r="0" b="5080"/>
          <wp:wrapTight wrapText="bothSides">
            <wp:wrapPolygon edited="0">
              <wp:start x="0" y="0"/>
              <wp:lineTo x="0" y="21296"/>
              <wp:lineTo x="21296" y="21296"/>
              <wp:lineTo x="21296" y="0"/>
              <wp:lineTo x="0" y="0"/>
            </wp:wrapPolygon>
          </wp:wrapTight>
          <wp:docPr id="5" name="Picture 5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238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61DD">
      <w:t>12 Sydney Road Manly NSW 2095</w:t>
    </w:r>
  </w:p>
  <w:p w14:paraId="24B9052C" w14:textId="40239E3C" w:rsidR="002061DD" w:rsidRDefault="002061DD" w:rsidP="002061DD">
    <w:pPr>
      <w:pStyle w:val="ContactInfo"/>
    </w:pPr>
    <w:r>
      <w:t>02 9252 0449</w:t>
    </w:r>
  </w:p>
  <w:p w14:paraId="76752300" w14:textId="669CBA0D" w:rsidR="002061DD" w:rsidRDefault="001C684A" w:rsidP="002061DD">
    <w:pPr>
      <w:pStyle w:val="ContactInfo"/>
    </w:pPr>
    <w:hyperlink r:id="rId2" w:history="1">
      <w:r w:rsidR="002061DD" w:rsidRPr="00891F99">
        <w:rPr>
          <w:rStyle w:val="Hyperlink"/>
          <w:sz w:val="20"/>
        </w:rPr>
        <w:t>ask@solvelaw.com.au</w:t>
      </w:r>
    </w:hyperlink>
  </w:p>
  <w:p w14:paraId="1159D96F" w14:textId="31C41304" w:rsidR="00A45F93" w:rsidRDefault="001C684A" w:rsidP="002061DD">
    <w:pPr>
      <w:pStyle w:val="ContactInfo"/>
    </w:pPr>
    <w:hyperlink r:id="rId3" w:history="1">
      <w:r w:rsidR="002061DD" w:rsidRPr="00891F99">
        <w:rPr>
          <w:rStyle w:val="Hyperlink"/>
          <w:sz w:val="20"/>
        </w:rPr>
        <w:t>www.solvelaw.com.au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D2C65" w14:textId="77777777" w:rsidR="00752FC4" w:rsidRDefault="00752FC4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07918" w14:textId="77777777" w:rsidR="001C684A" w:rsidRDefault="001C684A">
      <w:pPr>
        <w:spacing w:after="0" w:line="240" w:lineRule="auto"/>
      </w:pPr>
      <w:r>
        <w:separator/>
      </w:r>
    </w:p>
    <w:p w14:paraId="21D27379" w14:textId="77777777" w:rsidR="001C684A" w:rsidRDefault="001C684A"/>
  </w:footnote>
  <w:footnote w:type="continuationSeparator" w:id="0">
    <w:p w14:paraId="46E933C4" w14:textId="77777777" w:rsidR="001C684A" w:rsidRDefault="001C684A">
      <w:pPr>
        <w:spacing w:after="0" w:line="240" w:lineRule="auto"/>
      </w:pPr>
      <w:r>
        <w:continuationSeparator/>
      </w:r>
    </w:p>
    <w:p w14:paraId="7B73C9A1" w14:textId="77777777" w:rsidR="001C684A" w:rsidRDefault="001C68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CE10C" w14:textId="29BBFB5F" w:rsidR="00CC2944" w:rsidRDefault="002C5298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4D9BF89" wp14:editId="584DB2BA">
          <wp:simplePos x="0" y="0"/>
          <wp:positionH relativeFrom="column">
            <wp:posOffset>-45720</wp:posOffset>
          </wp:positionH>
          <wp:positionV relativeFrom="paragraph">
            <wp:posOffset>-128270</wp:posOffset>
          </wp:positionV>
          <wp:extent cx="2178685" cy="281305"/>
          <wp:effectExtent l="0" t="0" r="5715" b="0"/>
          <wp:wrapTight wrapText="bothSides">
            <wp:wrapPolygon edited="0">
              <wp:start x="0" y="0"/>
              <wp:lineTo x="0" y="20479"/>
              <wp:lineTo x="2896" y="20479"/>
              <wp:lineTo x="21153" y="19503"/>
              <wp:lineTo x="21027" y="15603"/>
              <wp:lineTo x="21531" y="4876"/>
              <wp:lineTo x="21531" y="1950"/>
              <wp:lineTo x="2896" y="0"/>
              <wp:lineTo x="0" y="0"/>
            </wp:wrapPolygon>
          </wp:wrapTight>
          <wp:docPr id="4" name="Picture 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8685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E763" w14:textId="77777777" w:rsidR="009468D3" w:rsidRDefault="00CB080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CA6B825" wp14:editId="42F3371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oel="http://schemas.microsoft.com/office/2019/extlst">
          <w:pict>
            <v:group w14:anchorId="2DDA6BC8" id="Group 1" o:spid="_x0000_s1026" alt="&quot;&quot;" style="position:absolute;margin-left:0;margin-top:0;width:612.75pt;height:792.55pt;z-index:25166438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ffd966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white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85cdc1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ffd966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85cdc1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3b3838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white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b1919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1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93"/>
    <w:rsid w:val="000115CE"/>
    <w:rsid w:val="000828F4"/>
    <w:rsid w:val="000F1B5C"/>
    <w:rsid w:val="000F51EC"/>
    <w:rsid w:val="000F7122"/>
    <w:rsid w:val="00114A27"/>
    <w:rsid w:val="00197215"/>
    <w:rsid w:val="001B4EEF"/>
    <w:rsid w:val="001B689C"/>
    <w:rsid w:val="001C684A"/>
    <w:rsid w:val="00200469"/>
    <w:rsid w:val="00200635"/>
    <w:rsid w:val="002061DD"/>
    <w:rsid w:val="00254E0D"/>
    <w:rsid w:val="00280FFA"/>
    <w:rsid w:val="002C5298"/>
    <w:rsid w:val="0038000D"/>
    <w:rsid w:val="00385ACF"/>
    <w:rsid w:val="004218A0"/>
    <w:rsid w:val="00422757"/>
    <w:rsid w:val="00436E03"/>
    <w:rsid w:val="00474418"/>
    <w:rsid w:val="00475D96"/>
    <w:rsid w:val="00477474"/>
    <w:rsid w:val="00480B7F"/>
    <w:rsid w:val="004A1893"/>
    <w:rsid w:val="004C4A44"/>
    <w:rsid w:val="004F03CE"/>
    <w:rsid w:val="005125BB"/>
    <w:rsid w:val="005264AB"/>
    <w:rsid w:val="00537F9C"/>
    <w:rsid w:val="0055629A"/>
    <w:rsid w:val="00572222"/>
    <w:rsid w:val="005D3DA6"/>
    <w:rsid w:val="00616566"/>
    <w:rsid w:val="00642E91"/>
    <w:rsid w:val="00744EA9"/>
    <w:rsid w:val="00752FC4"/>
    <w:rsid w:val="00757E9C"/>
    <w:rsid w:val="007B4C91"/>
    <w:rsid w:val="007D70F7"/>
    <w:rsid w:val="0081546D"/>
    <w:rsid w:val="00830C5F"/>
    <w:rsid w:val="00834A33"/>
    <w:rsid w:val="00896EE1"/>
    <w:rsid w:val="008C1482"/>
    <w:rsid w:val="008C2737"/>
    <w:rsid w:val="008D0AA7"/>
    <w:rsid w:val="0090401D"/>
    <w:rsid w:val="00912A0A"/>
    <w:rsid w:val="009468D3"/>
    <w:rsid w:val="00A17117"/>
    <w:rsid w:val="00A45F93"/>
    <w:rsid w:val="00A5578C"/>
    <w:rsid w:val="00A763AE"/>
    <w:rsid w:val="00AC1A6E"/>
    <w:rsid w:val="00B40F1A"/>
    <w:rsid w:val="00B63133"/>
    <w:rsid w:val="00BC0F0A"/>
    <w:rsid w:val="00C11980"/>
    <w:rsid w:val="00C37964"/>
    <w:rsid w:val="00C8665A"/>
    <w:rsid w:val="00CB0809"/>
    <w:rsid w:val="00CC2944"/>
    <w:rsid w:val="00CD072E"/>
    <w:rsid w:val="00CF46CA"/>
    <w:rsid w:val="00D04123"/>
    <w:rsid w:val="00D06525"/>
    <w:rsid w:val="00D149F1"/>
    <w:rsid w:val="00D36106"/>
    <w:rsid w:val="00DC7840"/>
    <w:rsid w:val="00E10E4B"/>
    <w:rsid w:val="00E24D3A"/>
    <w:rsid w:val="00E5646A"/>
    <w:rsid w:val="00F71D73"/>
    <w:rsid w:val="00F763B1"/>
    <w:rsid w:val="00F9623B"/>
    <w:rsid w:val="00FA402E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F17D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F1A"/>
    <w:rPr>
      <w:color w:val="auto"/>
    </w:rPr>
  </w:style>
  <w:style w:type="paragraph" w:styleId="Heading1">
    <w:name w:val="heading 1"/>
    <w:basedOn w:val="Normal"/>
    <w:next w:val="Normal"/>
    <w:link w:val="Heading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8600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50C0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8121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8121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50C0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50C0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E0D"/>
    <w:rPr>
      <w:color w:val="auto"/>
    </w:rPr>
  </w:style>
  <w:style w:type="paragraph" w:styleId="Footer">
    <w:name w:val="footer"/>
    <w:basedOn w:val="Normal"/>
    <w:link w:val="FooterChar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B38600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54E0D"/>
    <w:rPr>
      <w:rFonts w:asciiTheme="majorHAnsi" w:hAnsiTheme="majorHAnsi"/>
      <w:color w:val="B38600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BFBFBF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2737"/>
    <w:pPr>
      <w:spacing w:after="0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616566"/>
    <w:pPr>
      <w:spacing w:before="960" w:after="960"/>
    </w:pPr>
  </w:style>
  <w:style w:type="character" w:customStyle="1" w:styleId="DateChar">
    <w:name w:val="Date Char"/>
    <w:basedOn w:val="DefaultParagraphFont"/>
    <w:link w:val="Date"/>
    <w:uiPriority w:val="4"/>
    <w:rsid w:val="00616566"/>
    <w:rPr>
      <w:color w:val="auto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254E0D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254E0D"/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254E0D"/>
    <w:rPr>
      <w:rFonts w:asciiTheme="majorHAnsi" w:eastAsiaTheme="majorEastAsia" w:hAnsiTheme="majorHAnsi" w:cstheme="majorBidi"/>
      <w:b/>
      <w:bCs/>
      <w:color w:val="B38600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4B1919" w:themeColor="accent1" w:frame="1"/>
        <w:left w:val="single" w:sz="2" w:space="10" w:color="4B1919" w:themeColor="accent1" w:frame="1"/>
        <w:bottom w:val="single" w:sz="2" w:space="10" w:color="4B1919" w:themeColor="accent1" w:frame="1"/>
        <w:right w:val="single" w:sz="2" w:space="10" w:color="4B1919" w:themeColor="accent1" w:frame="1"/>
      </w:pBdr>
      <w:ind w:left="1152" w:right="1152"/>
    </w:pPr>
    <w:rPr>
      <w:rFonts w:eastAsiaTheme="minorEastAsia"/>
      <w:i/>
      <w:iCs/>
      <w:color w:val="381212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000000" w:themeColor="text2"/>
      <w:szCs w:val="18"/>
    </w:rPr>
  </w:style>
  <w:style w:type="table" w:styleId="Colou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C1C1" w:themeFill="accent1" w:themeFillTint="33"/>
    </w:tcPr>
    <w:tblStylePr w:type="firstRow">
      <w:rPr>
        <w:b/>
        <w:bCs/>
      </w:rPr>
      <w:tblPr/>
      <w:tcPr>
        <w:shd w:val="clear" w:color="auto" w:fill="D6848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848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8121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81212" w:themeFill="accent1" w:themeFillShade="BF"/>
      </w:tc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shd w:val="clear" w:color="auto" w:fill="CC6565" w:themeFill="accent1" w:themeFillTint="7F"/>
      </w:tcPr>
    </w:tblStylePr>
  </w:style>
  <w:style w:type="table" w:styleId="ColourfulGrid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E0" w:themeFill="accent2" w:themeFillTint="33"/>
    </w:tcPr>
    <w:tblStylePr w:type="firstRow">
      <w:rPr>
        <w:b/>
        <w:bCs/>
      </w:rPr>
      <w:tblPr/>
      <w:tcPr>
        <w:shd w:val="clear" w:color="auto" w:fill="FFEFC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FC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FFC20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FFC20C" w:themeFill="accent2" w:themeFillShade="BF"/>
      </w:tc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shd w:val="clear" w:color="auto" w:fill="FFEBB2" w:themeFill="accent2" w:themeFillTint="7F"/>
      </w:tcPr>
    </w:tblStylePr>
  </w:style>
  <w:style w:type="table" w:styleId="ColourfulGrid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F5F2" w:themeFill="accent3" w:themeFillTint="33"/>
    </w:tcPr>
    <w:tblStylePr w:type="firstRow">
      <w:rPr>
        <w:b/>
        <w:bCs/>
      </w:rPr>
      <w:tblPr/>
      <w:tcPr>
        <w:shd w:val="clear" w:color="auto" w:fill="CEEBE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EBE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9B3A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9B3A1" w:themeFill="accent3" w:themeFillShade="BF"/>
      </w:tc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ColourfulGrid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6D6" w:themeFill="accent4" w:themeFillTint="33"/>
    </w:tcPr>
    <w:tblStylePr w:type="firstRow">
      <w:rPr>
        <w:b/>
        <w:bCs/>
      </w:rPr>
      <w:tblPr/>
      <w:tcPr>
        <w:shd w:val="clear" w:color="auto" w:fill="B2ADA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2ADA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C2A2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C2A2A" w:themeFill="accent4" w:themeFillShade="BF"/>
      </w:tc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shd w:val="clear" w:color="auto" w:fill="9F9999" w:themeFill="accent4" w:themeFillTint="7F"/>
      </w:tcPr>
    </w:tblStylePr>
  </w:style>
  <w:style w:type="table" w:styleId="ColourfulGrid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</w:rPr>
      <w:tblPr/>
      <w:tcPr>
        <w:shd w:val="clear" w:color="auto" w:fill="FFFF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ColourfulGrid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</w:rPr>
      <w:tblPr/>
      <w:tcPr>
        <w:shd w:val="clear" w:color="auto" w:fill="FFFF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Colou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0E0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ColourfulList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ColourfulList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A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F2C2C" w:themeFill="accent4" w:themeFillShade="CC"/>
      </w:tcPr>
    </w:tblStylePr>
    <w:tblStylePr w:type="lastRow">
      <w:rPr>
        <w:b/>
        <w:bCs/>
        <w:color w:val="2F2C2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ColourfulList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EB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5B9A8" w:themeFill="accent3" w:themeFillShade="CC"/>
      </w:tcPr>
    </w:tblStylePr>
    <w:tblStylePr w:type="lastRow">
      <w:rPr>
        <w:b/>
        <w:bCs/>
        <w:color w:val="55B9A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ColourfulList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6" w:themeFillShade="CC"/>
      </w:tcPr>
    </w:tblStylePr>
    <w:tblStylePr w:type="lastRow">
      <w:rPr>
        <w:b/>
        <w:bCs/>
        <w:color w:val="CCCCC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ColourfulList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5" w:themeFillShade="CC"/>
      </w:tcPr>
    </w:tblStylePr>
    <w:tblStylePr w:type="lastRow">
      <w:rPr>
        <w:b/>
        <w:bCs/>
        <w:color w:val="CCCCC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Colou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4B1919" w:themeColor="accent1"/>
        <w:bottom w:val="single" w:sz="4" w:space="0" w:color="4B1919" w:themeColor="accent1"/>
        <w:right w:val="single" w:sz="4" w:space="0" w:color="4B191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0E0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0F0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0F0F" w:themeColor="accent1" w:themeShade="99"/>
          <w:insideV w:val="nil"/>
        </w:tcBorders>
        <w:shd w:val="clear" w:color="auto" w:fill="2D0F0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0F0F" w:themeFill="accent1" w:themeFillShade="99"/>
      </w:tcPr>
    </w:tblStylePr>
    <w:tblStylePr w:type="band1Vert">
      <w:tblPr/>
      <w:tcPr>
        <w:shd w:val="clear" w:color="auto" w:fill="D68484" w:themeFill="accent1" w:themeFillTint="66"/>
      </w:tcPr>
    </w:tblStylePr>
    <w:tblStylePr w:type="band1Horz">
      <w:tblPr/>
      <w:tcPr>
        <w:shd w:val="clear" w:color="auto" w:fill="CC6565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FFD966" w:themeColor="accent2"/>
        <w:bottom w:val="single" w:sz="4" w:space="0" w:color="FFD966" w:themeColor="accent2"/>
        <w:right w:val="single" w:sz="4" w:space="0" w:color="FFD96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D6A0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D6A000" w:themeColor="accent2" w:themeShade="99"/>
          <w:insideV w:val="nil"/>
        </w:tcBorders>
        <w:shd w:val="clear" w:color="auto" w:fill="D6A0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A000" w:themeFill="accent2" w:themeFillShade="99"/>
      </w:tcPr>
    </w:tblStylePr>
    <w:tblStylePr w:type="band1Vert">
      <w:tblPr/>
      <w:tcPr>
        <w:shd w:val="clear" w:color="auto" w:fill="FFEFC1" w:themeFill="accent2" w:themeFillTint="66"/>
      </w:tcPr>
    </w:tblStylePr>
    <w:tblStylePr w:type="band1Horz">
      <w:tblPr/>
      <w:tcPr>
        <w:shd w:val="clear" w:color="auto" w:fill="FFEBB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B3838" w:themeColor="accent4"/>
        <w:left w:val="single" w:sz="4" w:space="0" w:color="85CDC1" w:themeColor="accent3"/>
        <w:bottom w:val="single" w:sz="4" w:space="0" w:color="85CDC1" w:themeColor="accent3"/>
        <w:right w:val="single" w:sz="4" w:space="0" w:color="85CDC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A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B38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8F8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8F81" w:themeColor="accent3" w:themeShade="99"/>
          <w:insideV w:val="nil"/>
        </w:tcBorders>
        <w:shd w:val="clear" w:color="auto" w:fill="3B8F8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8F81" w:themeFill="accent3" w:themeFillShade="99"/>
      </w:tcPr>
    </w:tblStylePr>
    <w:tblStylePr w:type="band1Vert">
      <w:tblPr/>
      <w:tcPr>
        <w:shd w:val="clear" w:color="auto" w:fill="CEEBE6" w:themeFill="accent3" w:themeFillTint="66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5CDC1" w:themeColor="accent3"/>
        <w:left w:val="single" w:sz="4" w:space="0" w:color="3B3838" w:themeColor="accent4"/>
        <w:bottom w:val="single" w:sz="4" w:space="0" w:color="3B3838" w:themeColor="accent4"/>
        <w:right w:val="single" w:sz="4" w:space="0" w:color="3B383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B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CDC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3212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32121" w:themeColor="accent4" w:themeShade="99"/>
          <w:insideV w:val="nil"/>
        </w:tcBorders>
        <w:shd w:val="clear" w:color="auto" w:fill="23212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2121" w:themeFill="accent4" w:themeFillShade="99"/>
      </w:tcPr>
    </w:tblStylePr>
    <w:tblStylePr w:type="band1Vert">
      <w:tblPr/>
      <w:tcPr>
        <w:shd w:val="clear" w:color="auto" w:fill="B2ADAD" w:themeFill="accent4" w:themeFillTint="66"/>
      </w:tcPr>
    </w:tblStylePr>
    <w:tblStylePr w:type="band1Horz">
      <w:tblPr/>
      <w:tcPr>
        <w:shd w:val="clear" w:color="auto" w:fill="9F999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6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5" w:themeShade="99"/>
          <w:insideV w:val="nil"/>
        </w:tcBorders>
        <w:shd w:val="clear" w:color="auto" w:fill="99999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5" w:themeFillShade="99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5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6" w:themeShade="99"/>
          <w:insideV w:val="nil"/>
        </w:tcBorders>
        <w:shd w:val="clear" w:color="auto" w:fill="99999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6" w:themeFillShade="99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191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0C0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121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96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B185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FC20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5CDC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776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B3A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B383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D1B1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C2A2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B38600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68484" w:themeColor="accent1" w:themeTint="66"/>
        <w:left w:val="single" w:sz="4" w:space="0" w:color="D68484" w:themeColor="accent1" w:themeTint="66"/>
        <w:bottom w:val="single" w:sz="4" w:space="0" w:color="D68484" w:themeColor="accent1" w:themeTint="66"/>
        <w:right w:val="single" w:sz="4" w:space="0" w:color="D68484" w:themeColor="accent1" w:themeTint="66"/>
        <w:insideH w:val="single" w:sz="4" w:space="0" w:color="D68484" w:themeColor="accent1" w:themeTint="66"/>
        <w:insideV w:val="single" w:sz="4" w:space="0" w:color="D6848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FC1" w:themeColor="accent2" w:themeTint="66"/>
        <w:left w:val="single" w:sz="4" w:space="0" w:color="FFEFC1" w:themeColor="accent2" w:themeTint="66"/>
        <w:bottom w:val="single" w:sz="4" w:space="0" w:color="FFEFC1" w:themeColor="accent2" w:themeTint="66"/>
        <w:right w:val="single" w:sz="4" w:space="0" w:color="FFEFC1" w:themeColor="accent2" w:themeTint="66"/>
        <w:insideH w:val="single" w:sz="4" w:space="0" w:color="FFEFC1" w:themeColor="accent2" w:themeTint="66"/>
        <w:insideV w:val="single" w:sz="4" w:space="0" w:color="FFEFC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EEBE6" w:themeColor="accent3" w:themeTint="66"/>
        <w:left w:val="single" w:sz="4" w:space="0" w:color="CEEBE6" w:themeColor="accent3" w:themeTint="66"/>
        <w:bottom w:val="single" w:sz="4" w:space="0" w:color="CEEBE6" w:themeColor="accent3" w:themeTint="66"/>
        <w:right w:val="single" w:sz="4" w:space="0" w:color="CEEBE6" w:themeColor="accent3" w:themeTint="66"/>
        <w:insideH w:val="single" w:sz="4" w:space="0" w:color="CEEBE6" w:themeColor="accent3" w:themeTint="66"/>
        <w:insideV w:val="single" w:sz="4" w:space="0" w:color="CEEBE6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ADAD" w:themeColor="accent4" w:themeTint="66"/>
        <w:left w:val="single" w:sz="4" w:space="0" w:color="B2ADAD" w:themeColor="accent4" w:themeTint="66"/>
        <w:bottom w:val="single" w:sz="4" w:space="0" w:color="B2ADAD" w:themeColor="accent4" w:themeTint="66"/>
        <w:right w:val="single" w:sz="4" w:space="0" w:color="B2ADAD" w:themeColor="accent4" w:themeTint="66"/>
        <w:insideH w:val="single" w:sz="4" w:space="0" w:color="B2ADAD" w:themeColor="accent4" w:themeTint="66"/>
        <w:insideV w:val="single" w:sz="4" w:space="0" w:color="B2ADA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66"/>
        <w:left w:val="single" w:sz="4" w:space="0" w:color="FFFFFF" w:themeColor="accent5" w:themeTint="66"/>
        <w:bottom w:val="single" w:sz="4" w:space="0" w:color="FFFFFF" w:themeColor="accent5" w:themeTint="66"/>
        <w:right w:val="single" w:sz="4" w:space="0" w:color="FFFFFF" w:themeColor="accent5" w:themeTint="66"/>
        <w:insideH w:val="single" w:sz="4" w:space="0" w:color="FFFFFF" w:themeColor="accent5" w:themeTint="66"/>
        <w:insideV w:val="single" w:sz="4" w:space="0" w:color="FFFF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66"/>
        <w:left w:val="single" w:sz="4" w:space="0" w:color="FFFFFF" w:themeColor="accent6" w:themeTint="66"/>
        <w:bottom w:val="single" w:sz="4" w:space="0" w:color="FFFFFF" w:themeColor="accent6" w:themeTint="66"/>
        <w:right w:val="single" w:sz="4" w:space="0" w:color="FFFFFF" w:themeColor="accent6" w:themeTint="66"/>
        <w:insideH w:val="single" w:sz="4" w:space="0" w:color="FFFFFF" w:themeColor="accent6" w:themeTint="66"/>
        <w:insideV w:val="single" w:sz="4" w:space="0" w:color="FFFF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14646" w:themeColor="accent1" w:themeTint="99"/>
        <w:bottom w:val="single" w:sz="2" w:space="0" w:color="C14646" w:themeColor="accent1" w:themeTint="99"/>
        <w:insideH w:val="single" w:sz="2" w:space="0" w:color="C14646" w:themeColor="accent1" w:themeTint="99"/>
        <w:insideV w:val="single" w:sz="2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464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464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E7A3" w:themeColor="accent2" w:themeTint="99"/>
        <w:bottom w:val="single" w:sz="2" w:space="0" w:color="FFE7A3" w:themeColor="accent2" w:themeTint="99"/>
        <w:insideH w:val="single" w:sz="2" w:space="0" w:color="FFE7A3" w:themeColor="accent2" w:themeTint="99"/>
        <w:insideV w:val="single" w:sz="2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7A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7A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B5E1D9" w:themeColor="accent3" w:themeTint="99"/>
        <w:bottom w:val="single" w:sz="2" w:space="0" w:color="B5E1D9" w:themeColor="accent3" w:themeTint="99"/>
        <w:insideH w:val="single" w:sz="2" w:space="0" w:color="B5E1D9" w:themeColor="accent3" w:themeTint="99"/>
        <w:insideV w:val="single" w:sz="2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5E1D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5E1D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8B8585" w:themeColor="accent4" w:themeTint="99"/>
        <w:bottom w:val="single" w:sz="2" w:space="0" w:color="8B8585" w:themeColor="accent4" w:themeTint="99"/>
        <w:insideH w:val="single" w:sz="2" w:space="0" w:color="8B8585" w:themeColor="accent4" w:themeTint="99"/>
        <w:insideV w:val="single" w:sz="2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8585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8585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5" w:themeTint="99"/>
        <w:bottom w:val="single" w:sz="2" w:space="0" w:color="FFFFFF" w:themeColor="accent5" w:themeTint="99"/>
        <w:insideH w:val="single" w:sz="2" w:space="0" w:color="FFFFFF" w:themeColor="accent5" w:themeTint="99"/>
        <w:insideV w:val="single" w:sz="2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6" w:themeTint="99"/>
        <w:bottom w:val="single" w:sz="2" w:space="0" w:color="FFFFFF" w:themeColor="accent6" w:themeTint="99"/>
        <w:insideH w:val="single" w:sz="2" w:space="0" w:color="FFFFFF" w:themeColor="accent6" w:themeTint="99"/>
        <w:insideV w:val="single" w:sz="2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bottom w:val="single" w:sz="4" w:space="0" w:color="C14646" w:themeColor="accent1" w:themeTint="99"/>
        </w:tcBorders>
      </w:tcPr>
    </w:tblStylePr>
    <w:tblStylePr w:type="nwCell">
      <w:tblPr/>
      <w:tcPr>
        <w:tcBorders>
          <w:bottom w:val="single" w:sz="4" w:space="0" w:color="C14646" w:themeColor="accent1" w:themeTint="99"/>
        </w:tcBorders>
      </w:tcPr>
    </w:tblStylePr>
    <w:tblStylePr w:type="seCell">
      <w:tblPr/>
      <w:tcPr>
        <w:tcBorders>
          <w:top w:val="single" w:sz="4" w:space="0" w:color="C14646" w:themeColor="accent1" w:themeTint="99"/>
        </w:tcBorders>
      </w:tcPr>
    </w:tblStylePr>
    <w:tblStylePr w:type="swCell">
      <w:tblPr/>
      <w:tcPr>
        <w:tcBorders>
          <w:top w:val="single" w:sz="4" w:space="0" w:color="C14646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bottom w:val="single" w:sz="4" w:space="0" w:color="FFE7A3" w:themeColor="accent2" w:themeTint="99"/>
        </w:tcBorders>
      </w:tcPr>
    </w:tblStylePr>
    <w:tblStylePr w:type="nwCell">
      <w:tblPr/>
      <w:tcPr>
        <w:tcBorders>
          <w:bottom w:val="single" w:sz="4" w:space="0" w:color="FFE7A3" w:themeColor="accent2" w:themeTint="99"/>
        </w:tcBorders>
      </w:tcPr>
    </w:tblStylePr>
    <w:tblStylePr w:type="seCell">
      <w:tblPr/>
      <w:tcPr>
        <w:tcBorders>
          <w:top w:val="single" w:sz="4" w:space="0" w:color="FFE7A3" w:themeColor="accent2" w:themeTint="99"/>
        </w:tcBorders>
      </w:tcPr>
    </w:tblStylePr>
    <w:tblStylePr w:type="swCell">
      <w:tblPr/>
      <w:tcPr>
        <w:tcBorders>
          <w:top w:val="single" w:sz="4" w:space="0" w:color="FFE7A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bottom w:val="single" w:sz="4" w:space="0" w:color="B5E1D9" w:themeColor="accent3" w:themeTint="99"/>
        </w:tcBorders>
      </w:tcPr>
    </w:tblStylePr>
    <w:tblStylePr w:type="nwCell">
      <w:tblPr/>
      <w:tcPr>
        <w:tcBorders>
          <w:bottom w:val="single" w:sz="4" w:space="0" w:color="B5E1D9" w:themeColor="accent3" w:themeTint="99"/>
        </w:tcBorders>
      </w:tcPr>
    </w:tblStylePr>
    <w:tblStylePr w:type="seCell">
      <w:tblPr/>
      <w:tcPr>
        <w:tcBorders>
          <w:top w:val="single" w:sz="4" w:space="0" w:color="B5E1D9" w:themeColor="accent3" w:themeTint="99"/>
        </w:tcBorders>
      </w:tcPr>
    </w:tblStylePr>
    <w:tblStylePr w:type="swCell">
      <w:tblPr/>
      <w:tcPr>
        <w:tcBorders>
          <w:top w:val="single" w:sz="4" w:space="0" w:color="B5E1D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bottom w:val="single" w:sz="4" w:space="0" w:color="8B8585" w:themeColor="accent4" w:themeTint="99"/>
        </w:tcBorders>
      </w:tcPr>
    </w:tblStylePr>
    <w:tblStylePr w:type="nwCell">
      <w:tblPr/>
      <w:tcPr>
        <w:tcBorders>
          <w:bottom w:val="single" w:sz="4" w:space="0" w:color="8B8585" w:themeColor="accent4" w:themeTint="99"/>
        </w:tcBorders>
      </w:tcPr>
    </w:tblStylePr>
    <w:tblStylePr w:type="seCell">
      <w:tblPr/>
      <w:tcPr>
        <w:tcBorders>
          <w:top w:val="single" w:sz="4" w:space="0" w:color="8B8585" w:themeColor="accent4" w:themeTint="99"/>
        </w:tcBorders>
      </w:tcPr>
    </w:tblStylePr>
    <w:tblStylePr w:type="swCell">
      <w:tblPr/>
      <w:tcPr>
        <w:tcBorders>
          <w:top w:val="single" w:sz="4" w:space="0" w:color="8B8585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1919" w:themeColor="accent1"/>
          <w:left w:val="single" w:sz="4" w:space="0" w:color="4B1919" w:themeColor="accent1"/>
          <w:bottom w:val="single" w:sz="4" w:space="0" w:color="4B1919" w:themeColor="accent1"/>
          <w:right w:val="single" w:sz="4" w:space="0" w:color="4B1919" w:themeColor="accent1"/>
          <w:insideH w:val="nil"/>
          <w:insideV w:val="nil"/>
        </w:tcBorders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966" w:themeColor="accent2"/>
          <w:left w:val="single" w:sz="4" w:space="0" w:color="FFD966" w:themeColor="accent2"/>
          <w:bottom w:val="single" w:sz="4" w:space="0" w:color="FFD966" w:themeColor="accent2"/>
          <w:right w:val="single" w:sz="4" w:space="0" w:color="FFD966" w:themeColor="accent2"/>
          <w:insideH w:val="nil"/>
          <w:insideV w:val="nil"/>
        </w:tcBorders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CDC1" w:themeColor="accent3"/>
          <w:left w:val="single" w:sz="4" w:space="0" w:color="85CDC1" w:themeColor="accent3"/>
          <w:bottom w:val="single" w:sz="4" w:space="0" w:color="85CDC1" w:themeColor="accent3"/>
          <w:right w:val="single" w:sz="4" w:space="0" w:color="85CDC1" w:themeColor="accent3"/>
          <w:insideH w:val="nil"/>
          <w:insideV w:val="nil"/>
        </w:tcBorders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3838" w:themeColor="accent4"/>
          <w:left w:val="single" w:sz="4" w:space="0" w:color="3B3838" w:themeColor="accent4"/>
          <w:bottom w:val="single" w:sz="4" w:space="0" w:color="3B3838" w:themeColor="accent4"/>
          <w:right w:val="single" w:sz="4" w:space="0" w:color="3B3838" w:themeColor="accent4"/>
          <w:insideH w:val="nil"/>
          <w:insideV w:val="nil"/>
        </w:tcBorders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C1C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191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1919" w:themeFill="accent1"/>
      </w:tcPr>
    </w:tblStylePr>
    <w:tblStylePr w:type="band1Vert">
      <w:tblPr/>
      <w:tcPr>
        <w:shd w:val="clear" w:color="auto" w:fill="D68484" w:themeFill="accent1" w:themeFillTint="66"/>
      </w:tcPr>
    </w:tblStylePr>
    <w:tblStylePr w:type="band1Horz">
      <w:tblPr/>
      <w:tcPr>
        <w:shd w:val="clear" w:color="auto" w:fill="D6848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E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96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966" w:themeFill="accent2"/>
      </w:tcPr>
    </w:tblStylePr>
    <w:tblStylePr w:type="band1Vert">
      <w:tblPr/>
      <w:tcPr>
        <w:shd w:val="clear" w:color="auto" w:fill="FFEFC1" w:themeFill="accent2" w:themeFillTint="66"/>
      </w:tcPr>
    </w:tblStylePr>
    <w:tblStylePr w:type="band1Horz">
      <w:tblPr/>
      <w:tcPr>
        <w:shd w:val="clear" w:color="auto" w:fill="FFEFC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5F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CDC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CDC1" w:themeFill="accent3"/>
      </w:tcPr>
    </w:tblStylePr>
    <w:tblStylePr w:type="band1Vert">
      <w:tblPr/>
      <w:tcPr>
        <w:shd w:val="clear" w:color="auto" w:fill="CEEBE6" w:themeFill="accent3" w:themeFillTint="66"/>
      </w:tcPr>
    </w:tblStylePr>
    <w:tblStylePr w:type="band1Horz">
      <w:tblPr/>
      <w:tcPr>
        <w:shd w:val="clear" w:color="auto" w:fill="CEEBE6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6D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B383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B3838" w:themeFill="accent4"/>
      </w:tcPr>
    </w:tblStylePr>
    <w:tblStylePr w:type="band1Vert">
      <w:tblPr/>
      <w:tcPr>
        <w:shd w:val="clear" w:color="auto" w:fill="B2ADAD" w:themeFill="accent4" w:themeFillTint="66"/>
      </w:tcPr>
    </w:tblStylePr>
    <w:tblStylePr w:type="band1Horz">
      <w:tblPr/>
      <w:tcPr>
        <w:shd w:val="clear" w:color="auto" w:fill="B2ADA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66"/>
      </w:tcPr>
    </w:tblStylePr>
  </w:style>
  <w:style w:type="table" w:styleId="GridTable6Colou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urful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GridTable6Colourful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GridTable6Colourful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GridTable6Colourful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GridTable6Colourful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6Colourful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7Colou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urful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bottom w:val="single" w:sz="4" w:space="0" w:color="C14646" w:themeColor="accent1" w:themeTint="99"/>
        </w:tcBorders>
      </w:tcPr>
    </w:tblStylePr>
    <w:tblStylePr w:type="nwCell">
      <w:tblPr/>
      <w:tcPr>
        <w:tcBorders>
          <w:bottom w:val="single" w:sz="4" w:space="0" w:color="C14646" w:themeColor="accent1" w:themeTint="99"/>
        </w:tcBorders>
      </w:tcPr>
    </w:tblStylePr>
    <w:tblStylePr w:type="seCell">
      <w:tblPr/>
      <w:tcPr>
        <w:tcBorders>
          <w:top w:val="single" w:sz="4" w:space="0" w:color="C14646" w:themeColor="accent1" w:themeTint="99"/>
        </w:tcBorders>
      </w:tcPr>
    </w:tblStylePr>
    <w:tblStylePr w:type="swCell">
      <w:tblPr/>
      <w:tcPr>
        <w:tcBorders>
          <w:top w:val="single" w:sz="4" w:space="0" w:color="C14646" w:themeColor="accent1" w:themeTint="99"/>
        </w:tcBorders>
      </w:tcPr>
    </w:tblStylePr>
  </w:style>
  <w:style w:type="table" w:styleId="GridTable7Colourful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bottom w:val="single" w:sz="4" w:space="0" w:color="FFE7A3" w:themeColor="accent2" w:themeTint="99"/>
        </w:tcBorders>
      </w:tcPr>
    </w:tblStylePr>
    <w:tblStylePr w:type="nwCell">
      <w:tblPr/>
      <w:tcPr>
        <w:tcBorders>
          <w:bottom w:val="single" w:sz="4" w:space="0" w:color="FFE7A3" w:themeColor="accent2" w:themeTint="99"/>
        </w:tcBorders>
      </w:tcPr>
    </w:tblStylePr>
    <w:tblStylePr w:type="seCell">
      <w:tblPr/>
      <w:tcPr>
        <w:tcBorders>
          <w:top w:val="single" w:sz="4" w:space="0" w:color="FFE7A3" w:themeColor="accent2" w:themeTint="99"/>
        </w:tcBorders>
      </w:tcPr>
    </w:tblStylePr>
    <w:tblStylePr w:type="swCell">
      <w:tblPr/>
      <w:tcPr>
        <w:tcBorders>
          <w:top w:val="single" w:sz="4" w:space="0" w:color="FFE7A3" w:themeColor="accent2" w:themeTint="99"/>
        </w:tcBorders>
      </w:tcPr>
    </w:tblStylePr>
  </w:style>
  <w:style w:type="table" w:styleId="GridTable7Colourful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bottom w:val="single" w:sz="4" w:space="0" w:color="B5E1D9" w:themeColor="accent3" w:themeTint="99"/>
        </w:tcBorders>
      </w:tcPr>
    </w:tblStylePr>
    <w:tblStylePr w:type="nwCell">
      <w:tblPr/>
      <w:tcPr>
        <w:tcBorders>
          <w:bottom w:val="single" w:sz="4" w:space="0" w:color="B5E1D9" w:themeColor="accent3" w:themeTint="99"/>
        </w:tcBorders>
      </w:tcPr>
    </w:tblStylePr>
    <w:tblStylePr w:type="seCell">
      <w:tblPr/>
      <w:tcPr>
        <w:tcBorders>
          <w:top w:val="single" w:sz="4" w:space="0" w:color="B5E1D9" w:themeColor="accent3" w:themeTint="99"/>
        </w:tcBorders>
      </w:tcPr>
    </w:tblStylePr>
    <w:tblStylePr w:type="swCell">
      <w:tblPr/>
      <w:tcPr>
        <w:tcBorders>
          <w:top w:val="single" w:sz="4" w:space="0" w:color="B5E1D9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bottom w:val="single" w:sz="4" w:space="0" w:color="8B8585" w:themeColor="accent4" w:themeTint="99"/>
        </w:tcBorders>
      </w:tcPr>
    </w:tblStylePr>
    <w:tblStylePr w:type="nwCell">
      <w:tblPr/>
      <w:tcPr>
        <w:tcBorders>
          <w:bottom w:val="single" w:sz="4" w:space="0" w:color="8B8585" w:themeColor="accent4" w:themeTint="99"/>
        </w:tcBorders>
      </w:tcPr>
    </w:tblStylePr>
    <w:tblStylePr w:type="seCell">
      <w:tblPr/>
      <w:tcPr>
        <w:tcBorders>
          <w:top w:val="single" w:sz="4" w:space="0" w:color="8B8585" w:themeColor="accent4" w:themeTint="99"/>
        </w:tcBorders>
      </w:tcPr>
    </w:tblStylePr>
    <w:tblStylePr w:type="swCell">
      <w:tblPr/>
      <w:tcPr>
        <w:tcBorders>
          <w:top w:val="single" w:sz="4" w:space="0" w:color="8B8585" w:themeColor="accent4" w:themeTint="99"/>
        </w:tcBorders>
      </w:tcPr>
    </w:tblStylePr>
  </w:style>
  <w:style w:type="table" w:styleId="GridTable7Colourful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GridTable7Colourful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250C0C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381212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381212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250C0C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250C0C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unhideWhenUsed/>
    <w:rsid w:val="000F51EC"/>
    <w:rPr>
      <w:color w:val="1D1C1C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381212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4B1919" w:themeColor="accent1"/>
        <w:bottom w:val="single" w:sz="4" w:space="10" w:color="4B1919" w:themeColor="accent1"/>
      </w:pBdr>
      <w:spacing w:before="360" w:after="360"/>
      <w:ind w:left="864" w:right="864"/>
      <w:jc w:val="center"/>
    </w:pPr>
    <w:rPr>
      <w:i/>
      <w:iCs/>
      <w:color w:val="3812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381212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381212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  <w:insideH w:val="single" w:sz="8" w:space="0" w:color="4B1919" w:themeColor="accent1"/>
        <w:insideV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18" w:space="0" w:color="4B1919" w:themeColor="accent1"/>
          <w:right w:val="single" w:sz="8" w:space="0" w:color="4B1919" w:themeColor="accent1"/>
          <w:insideH w:val="nil"/>
          <w:insideV w:val="single" w:sz="8" w:space="0" w:color="4B191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H w:val="nil"/>
          <w:insideV w:val="single" w:sz="8" w:space="0" w:color="4B191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band1Vert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  <w:shd w:val="clear" w:color="auto" w:fill="E5B3B3" w:themeFill="accent1" w:themeFillTint="3F"/>
      </w:tcPr>
    </w:tblStylePr>
    <w:tblStylePr w:type="band1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V w:val="single" w:sz="8" w:space="0" w:color="4B1919" w:themeColor="accent1"/>
        </w:tcBorders>
        <w:shd w:val="clear" w:color="auto" w:fill="E5B3B3" w:themeFill="accent1" w:themeFillTint="3F"/>
      </w:tcPr>
    </w:tblStylePr>
    <w:tblStylePr w:type="band2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V w:val="single" w:sz="8" w:space="0" w:color="4B1919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  <w:insideH w:val="single" w:sz="8" w:space="0" w:color="FFD966" w:themeColor="accent2"/>
        <w:insideV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18" w:space="0" w:color="FFD966" w:themeColor="accent2"/>
          <w:right w:val="single" w:sz="8" w:space="0" w:color="FFD966" w:themeColor="accent2"/>
          <w:insideH w:val="nil"/>
          <w:insideV w:val="single" w:sz="8" w:space="0" w:color="FFD96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H w:val="nil"/>
          <w:insideV w:val="single" w:sz="8" w:space="0" w:color="FFD96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band1Vert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  <w:shd w:val="clear" w:color="auto" w:fill="FFF5D9" w:themeFill="accent2" w:themeFillTint="3F"/>
      </w:tcPr>
    </w:tblStylePr>
    <w:tblStylePr w:type="band1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V w:val="single" w:sz="8" w:space="0" w:color="FFD966" w:themeColor="accent2"/>
        </w:tcBorders>
        <w:shd w:val="clear" w:color="auto" w:fill="FFF5D9" w:themeFill="accent2" w:themeFillTint="3F"/>
      </w:tcPr>
    </w:tblStylePr>
    <w:tblStylePr w:type="band2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V w:val="single" w:sz="8" w:space="0" w:color="FFD96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  <w:insideH w:val="single" w:sz="8" w:space="0" w:color="85CDC1" w:themeColor="accent3"/>
        <w:insideV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18" w:space="0" w:color="85CDC1" w:themeColor="accent3"/>
          <w:right w:val="single" w:sz="8" w:space="0" w:color="85CDC1" w:themeColor="accent3"/>
          <w:insideH w:val="nil"/>
          <w:insideV w:val="single" w:sz="8" w:space="0" w:color="85CDC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H w:val="nil"/>
          <w:insideV w:val="single" w:sz="8" w:space="0" w:color="85CDC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band1Vert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  <w:shd w:val="clear" w:color="auto" w:fill="E0F2EF" w:themeFill="accent3" w:themeFillTint="3F"/>
      </w:tcPr>
    </w:tblStylePr>
    <w:tblStylePr w:type="band1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V w:val="single" w:sz="8" w:space="0" w:color="85CDC1" w:themeColor="accent3"/>
        </w:tcBorders>
        <w:shd w:val="clear" w:color="auto" w:fill="E0F2EF" w:themeFill="accent3" w:themeFillTint="3F"/>
      </w:tcPr>
    </w:tblStylePr>
    <w:tblStylePr w:type="band2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V w:val="single" w:sz="8" w:space="0" w:color="85CDC1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  <w:insideH w:val="single" w:sz="8" w:space="0" w:color="3B3838" w:themeColor="accent4"/>
        <w:insideV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18" w:space="0" w:color="3B3838" w:themeColor="accent4"/>
          <w:right w:val="single" w:sz="8" w:space="0" w:color="3B3838" w:themeColor="accent4"/>
          <w:insideH w:val="nil"/>
          <w:insideV w:val="single" w:sz="8" w:space="0" w:color="3B383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H w:val="nil"/>
          <w:insideV w:val="single" w:sz="8" w:space="0" w:color="3B383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band1Vert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  <w:shd w:val="clear" w:color="auto" w:fill="CFCCCC" w:themeFill="accent4" w:themeFillTint="3F"/>
      </w:tcPr>
    </w:tblStylePr>
    <w:tblStylePr w:type="band1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V w:val="single" w:sz="8" w:space="0" w:color="3B3838" w:themeColor="accent4"/>
        </w:tcBorders>
        <w:shd w:val="clear" w:color="auto" w:fill="CFCCCC" w:themeFill="accent4" w:themeFillTint="3F"/>
      </w:tcPr>
    </w:tblStylePr>
    <w:tblStylePr w:type="band2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V w:val="single" w:sz="8" w:space="0" w:color="3B383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1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  <w:shd w:val="clear" w:color="auto" w:fill="FFFFFF" w:themeFill="accent5" w:themeFillTint="3F"/>
      </w:tcPr>
    </w:tblStylePr>
    <w:tblStylePr w:type="band2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1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  <w:shd w:val="clear" w:color="auto" w:fill="FFFFFF" w:themeFill="accent6" w:themeFillTint="3F"/>
      </w:tcPr>
    </w:tblStylePr>
    <w:tblStylePr w:type="band2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band1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band1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band1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band1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8" w:space="0" w:color="4B1919" w:themeColor="accent1"/>
        <w:bottom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1919" w:themeColor="accent1"/>
          <w:left w:val="nil"/>
          <w:bottom w:val="single" w:sz="8" w:space="0" w:color="4B191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1919" w:themeColor="accent1"/>
          <w:left w:val="nil"/>
          <w:bottom w:val="single" w:sz="8" w:space="0" w:color="4B191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8" w:space="0" w:color="FFD966" w:themeColor="accent2"/>
        <w:bottom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966" w:themeColor="accent2"/>
          <w:left w:val="nil"/>
          <w:bottom w:val="single" w:sz="8" w:space="0" w:color="FFD96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966" w:themeColor="accent2"/>
          <w:left w:val="nil"/>
          <w:bottom w:val="single" w:sz="8" w:space="0" w:color="FFD96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8" w:space="0" w:color="85CDC1" w:themeColor="accent3"/>
        <w:bottom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CDC1" w:themeColor="accent3"/>
          <w:left w:val="nil"/>
          <w:bottom w:val="single" w:sz="8" w:space="0" w:color="85CDC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CDC1" w:themeColor="accent3"/>
          <w:left w:val="nil"/>
          <w:bottom w:val="single" w:sz="8" w:space="0" w:color="85CDC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8" w:space="0" w:color="3B3838" w:themeColor="accent4"/>
        <w:bottom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3838" w:themeColor="accent4"/>
          <w:left w:val="nil"/>
          <w:bottom w:val="single" w:sz="8" w:space="0" w:color="3B383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3838" w:themeColor="accent4"/>
          <w:left w:val="nil"/>
          <w:bottom w:val="single" w:sz="8" w:space="0" w:color="3B383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bottom w:val="single" w:sz="4" w:space="0" w:color="C14646" w:themeColor="accent1" w:themeTint="99"/>
        <w:insideH w:val="single" w:sz="4" w:space="0" w:color="C14646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bottom w:val="single" w:sz="4" w:space="0" w:color="FFE7A3" w:themeColor="accent2" w:themeTint="99"/>
        <w:insideH w:val="single" w:sz="4" w:space="0" w:color="FFE7A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bottom w:val="single" w:sz="4" w:space="0" w:color="B5E1D9" w:themeColor="accent3" w:themeTint="99"/>
        <w:insideH w:val="single" w:sz="4" w:space="0" w:color="B5E1D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bottom w:val="single" w:sz="4" w:space="0" w:color="8B8585" w:themeColor="accent4" w:themeTint="99"/>
        <w:insideH w:val="single" w:sz="4" w:space="0" w:color="8B8585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bottom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bottom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B1919" w:themeColor="accent1"/>
        <w:left w:val="single" w:sz="4" w:space="0" w:color="4B1919" w:themeColor="accent1"/>
        <w:bottom w:val="single" w:sz="4" w:space="0" w:color="4B1919" w:themeColor="accent1"/>
        <w:right w:val="single" w:sz="4" w:space="0" w:color="4B191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1919" w:themeColor="accent1"/>
          <w:right w:val="single" w:sz="4" w:space="0" w:color="4B1919" w:themeColor="accent1"/>
        </w:tcBorders>
      </w:tcPr>
    </w:tblStylePr>
    <w:tblStylePr w:type="band1Horz">
      <w:tblPr/>
      <w:tcPr>
        <w:tcBorders>
          <w:top w:val="single" w:sz="4" w:space="0" w:color="4B1919" w:themeColor="accent1"/>
          <w:bottom w:val="single" w:sz="4" w:space="0" w:color="4B191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1919" w:themeColor="accent1"/>
          <w:left w:val="nil"/>
        </w:tcBorders>
      </w:tcPr>
    </w:tblStylePr>
    <w:tblStylePr w:type="swCell">
      <w:tblPr/>
      <w:tcPr>
        <w:tcBorders>
          <w:top w:val="double" w:sz="4" w:space="0" w:color="4B1919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2"/>
        <w:left w:val="single" w:sz="4" w:space="0" w:color="FFD966" w:themeColor="accent2"/>
        <w:bottom w:val="single" w:sz="4" w:space="0" w:color="FFD966" w:themeColor="accent2"/>
        <w:right w:val="single" w:sz="4" w:space="0" w:color="FFD96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966" w:themeColor="accent2"/>
          <w:right w:val="single" w:sz="4" w:space="0" w:color="FFD966" w:themeColor="accent2"/>
        </w:tcBorders>
      </w:tcPr>
    </w:tblStylePr>
    <w:tblStylePr w:type="band1Horz">
      <w:tblPr/>
      <w:tcPr>
        <w:tcBorders>
          <w:top w:val="single" w:sz="4" w:space="0" w:color="FFD966" w:themeColor="accent2"/>
          <w:bottom w:val="single" w:sz="4" w:space="0" w:color="FFD96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966" w:themeColor="accent2"/>
          <w:left w:val="nil"/>
        </w:tcBorders>
      </w:tcPr>
    </w:tblStylePr>
    <w:tblStylePr w:type="swCell">
      <w:tblPr/>
      <w:tcPr>
        <w:tcBorders>
          <w:top w:val="double" w:sz="4" w:space="0" w:color="FFD96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5CDC1" w:themeColor="accent3"/>
        <w:left w:val="single" w:sz="4" w:space="0" w:color="85CDC1" w:themeColor="accent3"/>
        <w:bottom w:val="single" w:sz="4" w:space="0" w:color="85CDC1" w:themeColor="accent3"/>
        <w:right w:val="single" w:sz="4" w:space="0" w:color="85CDC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CDC1" w:themeColor="accent3"/>
          <w:right w:val="single" w:sz="4" w:space="0" w:color="85CDC1" w:themeColor="accent3"/>
        </w:tcBorders>
      </w:tcPr>
    </w:tblStylePr>
    <w:tblStylePr w:type="band1Horz">
      <w:tblPr/>
      <w:tcPr>
        <w:tcBorders>
          <w:top w:val="single" w:sz="4" w:space="0" w:color="85CDC1" w:themeColor="accent3"/>
          <w:bottom w:val="single" w:sz="4" w:space="0" w:color="85CDC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CDC1" w:themeColor="accent3"/>
          <w:left w:val="nil"/>
        </w:tcBorders>
      </w:tcPr>
    </w:tblStylePr>
    <w:tblStylePr w:type="swCell">
      <w:tblPr/>
      <w:tcPr>
        <w:tcBorders>
          <w:top w:val="double" w:sz="4" w:space="0" w:color="85CDC1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3B3838" w:themeColor="accent4"/>
        <w:left w:val="single" w:sz="4" w:space="0" w:color="3B3838" w:themeColor="accent4"/>
        <w:bottom w:val="single" w:sz="4" w:space="0" w:color="3B3838" w:themeColor="accent4"/>
        <w:right w:val="single" w:sz="4" w:space="0" w:color="3B383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B3838" w:themeColor="accent4"/>
          <w:right w:val="single" w:sz="4" w:space="0" w:color="3B3838" w:themeColor="accent4"/>
        </w:tcBorders>
      </w:tcPr>
    </w:tblStylePr>
    <w:tblStylePr w:type="band1Horz">
      <w:tblPr/>
      <w:tcPr>
        <w:tcBorders>
          <w:top w:val="single" w:sz="4" w:space="0" w:color="3B3838" w:themeColor="accent4"/>
          <w:bottom w:val="single" w:sz="4" w:space="0" w:color="3B383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B3838" w:themeColor="accent4"/>
          <w:left w:val="nil"/>
        </w:tcBorders>
      </w:tcPr>
    </w:tblStylePr>
    <w:tblStylePr w:type="swCell">
      <w:tblPr/>
      <w:tcPr>
        <w:tcBorders>
          <w:top w:val="double" w:sz="4" w:space="0" w:color="3B383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5"/>
          <w:right w:val="single" w:sz="4" w:space="0" w:color="FFFFFF" w:themeColor="accent5"/>
        </w:tcBorders>
      </w:tcPr>
    </w:tblStylePr>
    <w:tblStylePr w:type="band1Horz">
      <w:tblPr/>
      <w:tcPr>
        <w:tcBorders>
          <w:top w:val="single" w:sz="4" w:space="0" w:color="FFFFFF" w:themeColor="accent5"/>
          <w:bottom w:val="single" w:sz="4" w:space="0" w:color="FFFFF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5"/>
          <w:left w:val="nil"/>
        </w:tcBorders>
      </w:tcPr>
    </w:tblStylePr>
    <w:tblStylePr w:type="swCell">
      <w:tblPr/>
      <w:tcPr>
        <w:tcBorders>
          <w:top w:val="double" w:sz="4" w:space="0" w:color="FFFFF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6"/>
          <w:right w:val="single" w:sz="4" w:space="0" w:color="FFFFFF" w:themeColor="accent6"/>
        </w:tcBorders>
      </w:tcPr>
    </w:tblStylePr>
    <w:tblStylePr w:type="band1Horz">
      <w:tblPr/>
      <w:tcPr>
        <w:tcBorders>
          <w:top w:val="single" w:sz="4" w:space="0" w:color="FFFFFF" w:themeColor="accent6"/>
          <w:bottom w:val="single" w:sz="4" w:space="0" w:color="FFFF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6"/>
          <w:left w:val="nil"/>
        </w:tcBorders>
      </w:tcPr>
    </w:tblStylePr>
    <w:tblStylePr w:type="swCell">
      <w:tblPr/>
      <w:tcPr>
        <w:tcBorders>
          <w:top w:val="double" w:sz="4" w:space="0" w:color="FFFFFF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1919" w:themeColor="accent1"/>
          <w:left w:val="single" w:sz="4" w:space="0" w:color="4B1919" w:themeColor="accent1"/>
          <w:bottom w:val="single" w:sz="4" w:space="0" w:color="4B1919" w:themeColor="accent1"/>
          <w:right w:val="single" w:sz="4" w:space="0" w:color="4B1919" w:themeColor="accent1"/>
          <w:insideH w:val="nil"/>
        </w:tcBorders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966" w:themeColor="accent2"/>
          <w:left w:val="single" w:sz="4" w:space="0" w:color="FFD966" w:themeColor="accent2"/>
          <w:bottom w:val="single" w:sz="4" w:space="0" w:color="FFD966" w:themeColor="accent2"/>
          <w:right w:val="single" w:sz="4" w:space="0" w:color="FFD966" w:themeColor="accent2"/>
          <w:insideH w:val="nil"/>
        </w:tcBorders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CDC1" w:themeColor="accent3"/>
          <w:left w:val="single" w:sz="4" w:space="0" w:color="85CDC1" w:themeColor="accent3"/>
          <w:bottom w:val="single" w:sz="4" w:space="0" w:color="85CDC1" w:themeColor="accent3"/>
          <w:right w:val="single" w:sz="4" w:space="0" w:color="85CDC1" w:themeColor="accent3"/>
          <w:insideH w:val="nil"/>
        </w:tcBorders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3838" w:themeColor="accent4"/>
          <w:left w:val="single" w:sz="4" w:space="0" w:color="3B3838" w:themeColor="accent4"/>
          <w:bottom w:val="single" w:sz="4" w:space="0" w:color="3B3838" w:themeColor="accent4"/>
          <w:right w:val="single" w:sz="4" w:space="0" w:color="3B3838" w:themeColor="accent4"/>
          <w:insideH w:val="nil"/>
        </w:tcBorders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1919" w:themeColor="accent1"/>
        <w:left w:val="single" w:sz="24" w:space="0" w:color="4B1919" w:themeColor="accent1"/>
        <w:bottom w:val="single" w:sz="24" w:space="0" w:color="4B1919" w:themeColor="accent1"/>
        <w:right w:val="single" w:sz="24" w:space="0" w:color="4B1919" w:themeColor="accent1"/>
      </w:tblBorders>
    </w:tblPr>
    <w:tcPr>
      <w:shd w:val="clear" w:color="auto" w:fill="4B191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966" w:themeColor="accent2"/>
        <w:left w:val="single" w:sz="24" w:space="0" w:color="FFD966" w:themeColor="accent2"/>
        <w:bottom w:val="single" w:sz="24" w:space="0" w:color="FFD966" w:themeColor="accent2"/>
        <w:right w:val="single" w:sz="24" w:space="0" w:color="FFD966" w:themeColor="accent2"/>
      </w:tblBorders>
    </w:tblPr>
    <w:tcPr>
      <w:shd w:val="clear" w:color="auto" w:fill="FFD96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5CDC1" w:themeColor="accent3"/>
        <w:left w:val="single" w:sz="24" w:space="0" w:color="85CDC1" w:themeColor="accent3"/>
        <w:bottom w:val="single" w:sz="24" w:space="0" w:color="85CDC1" w:themeColor="accent3"/>
        <w:right w:val="single" w:sz="24" w:space="0" w:color="85CDC1" w:themeColor="accent3"/>
      </w:tblBorders>
    </w:tblPr>
    <w:tcPr>
      <w:shd w:val="clear" w:color="auto" w:fill="85CDC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B3838" w:themeColor="accent4"/>
        <w:left w:val="single" w:sz="24" w:space="0" w:color="3B3838" w:themeColor="accent4"/>
        <w:bottom w:val="single" w:sz="24" w:space="0" w:color="3B3838" w:themeColor="accent4"/>
        <w:right w:val="single" w:sz="24" w:space="0" w:color="3B3838" w:themeColor="accent4"/>
      </w:tblBorders>
    </w:tblPr>
    <w:tcPr>
      <w:shd w:val="clear" w:color="auto" w:fill="3B383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5"/>
        <w:left w:val="single" w:sz="24" w:space="0" w:color="FFFFFF" w:themeColor="accent5"/>
        <w:bottom w:val="single" w:sz="24" w:space="0" w:color="FFFFFF" w:themeColor="accent5"/>
        <w:right w:val="single" w:sz="24" w:space="0" w:color="FFFFFF" w:themeColor="accent5"/>
      </w:tblBorders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6"/>
        <w:left w:val="single" w:sz="24" w:space="0" w:color="FFFFFF" w:themeColor="accent6"/>
        <w:bottom w:val="single" w:sz="24" w:space="0" w:color="FFFFFF" w:themeColor="accent6"/>
        <w:right w:val="single" w:sz="24" w:space="0" w:color="FFFFFF" w:themeColor="accent6"/>
      </w:tblBorders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4B1919" w:themeColor="accent1"/>
        <w:bottom w:val="single" w:sz="4" w:space="0" w:color="4B191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B191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D966" w:themeColor="accent2"/>
        <w:bottom w:val="single" w:sz="4" w:space="0" w:color="FFD96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FD96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85CDC1" w:themeColor="accent3"/>
        <w:bottom w:val="single" w:sz="4" w:space="0" w:color="85CDC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5CDC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6Colourful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3B3838" w:themeColor="accent4"/>
        <w:bottom w:val="single" w:sz="4" w:space="0" w:color="3B383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3B383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/>
        <w:bottom w:val="single" w:sz="4" w:space="0" w:color="FFFFF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6Colourful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/>
        <w:bottom w:val="single" w:sz="4" w:space="0" w:color="FFFF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7Colou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191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191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191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191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96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96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96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96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CDC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CDC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CDC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CDC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B383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B383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B383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B383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83232" w:themeColor="accent1" w:themeTint="BF"/>
        <w:left w:val="single" w:sz="8" w:space="0" w:color="983232" w:themeColor="accent1" w:themeTint="BF"/>
        <w:bottom w:val="single" w:sz="8" w:space="0" w:color="983232" w:themeColor="accent1" w:themeTint="BF"/>
        <w:right w:val="single" w:sz="8" w:space="0" w:color="983232" w:themeColor="accent1" w:themeTint="BF"/>
        <w:insideH w:val="single" w:sz="8" w:space="0" w:color="983232" w:themeColor="accent1" w:themeTint="BF"/>
        <w:insideV w:val="single" w:sz="8" w:space="0" w:color="983232" w:themeColor="accent1" w:themeTint="BF"/>
      </w:tblBorders>
    </w:tblPr>
    <w:tcPr>
      <w:shd w:val="clear" w:color="auto" w:fill="E5B3B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8323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shd w:val="clear" w:color="auto" w:fill="CC6565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E28C" w:themeColor="accent2" w:themeTint="BF"/>
        <w:left w:val="single" w:sz="8" w:space="0" w:color="FFE28C" w:themeColor="accent2" w:themeTint="BF"/>
        <w:bottom w:val="single" w:sz="8" w:space="0" w:color="FFE28C" w:themeColor="accent2" w:themeTint="BF"/>
        <w:right w:val="single" w:sz="8" w:space="0" w:color="FFE28C" w:themeColor="accent2" w:themeTint="BF"/>
        <w:insideH w:val="single" w:sz="8" w:space="0" w:color="FFE28C" w:themeColor="accent2" w:themeTint="BF"/>
        <w:insideV w:val="single" w:sz="8" w:space="0" w:color="FFE28C" w:themeColor="accent2" w:themeTint="BF"/>
      </w:tblBorders>
    </w:tblPr>
    <w:tcPr>
      <w:shd w:val="clear" w:color="auto" w:fill="FFF5D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28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shd w:val="clear" w:color="auto" w:fill="FFEBB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3D9D0" w:themeColor="accent3" w:themeTint="BF"/>
        <w:left w:val="single" w:sz="8" w:space="0" w:color="A3D9D0" w:themeColor="accent3" w:themeTint="BF"/>
        <w:bottom w:val="single" w:sz="8" w:space="0" w:color="A3D9D0" w:themeColor="accent3" w:themeTint="BF"/>
        <w:right w:val="single" w:sz="8" w:space="0" w:color="A3D9D0" w:themeColor="accent3" w:themeTint="BF"/>
        <w:insideH w:val="single" w:sz="8" w:space="0" w:color="A3D9D0" w:themeColor="accent3" w:themeTint="BF"/>
        <w:insideV w:val="single" w:sz="8" w:space="0" w:color="A3D9D0" w:themeColor="accent3" w:themeTint="BF"/>
      </w:tblBorders>
    </w:tblPr>
    <w:tcPr>
      <w:shd w:val="clear" w:color="auto" w:fill="E0F2E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3D9D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D6868" w:themeColor="accent4" w:themeTint="BF"/>
        <w:left w:val="single" w:sz="8" w:space="0" w:color="6D6868" w:themeColor="accent4" w:themeTint="BF"/>
        <w:bottom w:val="single" w:sz="8" w:space="0" w:color="6D6868" w:themeColor="accent4" w:themeTint="BF"/>
        <w:right w:val="single" w:sz="8" w:space="0" w:color="6D6868" w:themeColor="accent4" w:themeTint="BF"/>
        <w:insideH w:val="single" w:sz="8" w:space="0" w:color="6D6868" w:themeColor="accent4" w:themeTint="BF"/>
        <w:insideV w:val="single" w:sz="8" w:space="0" w:color="6D6868" w:themeColor="accent4" w:themeTint="BF"/>
      </w:tblBorders>
    </w:tblPr>
    <w:tcPr>
      <w:shd w:val="clear" w:color="auto" w:fill="CFCCC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D686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shd w:val="clear" w:color="auto" w:fill="9F999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  <w:insideV w:val="single" w:sz="8" w:space="0" w:color="FFFFFF" w:themeColor="accent5" w:themeTint="BF"/>
      </w:tblBorders>
    </w:tblPr>
    <w:tcPr>
      <w:shd w:val="clear" w:color="auto" w:fill="FFFF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  <w:insideV w:val="single" w:sz="8" w:space="0" w:color="FFFFFF" w:themeColor="accent6" w:themeTint="BF"/>
      </w:tblBorders>
    </w:tblPr>
    <w:tcPr>
      <w:shd w:val="clear" w:color="auto" w:fill="FFFF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  <w:insideH w:val="single" w:sz="8" w:space="0" w:color="4B1919" w:themeColor="accent1"/>
        <w:insideV w:val="single" w:sz="8" w:space="0" w:color="4B1919" w:themeColor="accent1"/>
      </w:tblBorders>
    </w:tblPr>
    <w:tcPr>
      <w:shd w:val="clear" w:color="auto" w:fill="E5B3B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5E0E0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C1C1" w:themeFill="accent1" w:themeFillTint="33"/>
      </w:tc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tcBorders>
          <w:insideH w:val="single" w:sz="6" w:space="0" w:color="4B1919" w:themeColor="accent1"/>
          <w:insideV w:val="single" w:sz="6" w:space="0" w:color="4B1919" w:themeColor="accent1"/>
        </w:tcBorders>
        <w:shd w:val="clear" w:color="auto" w:fill="CC6565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  <w:insideH w:val="single" w:sz="8" w:space="0" w:color="FFD966" w:themeColor="accent2"/>
        <w:insideV w:val="single" w:sz="8" w:space="0" w:color="FFD966" w:themeColor="accent2"/>
      </w:tblBorders>
    </w:tblPr>
    <w:tcPr>
      <w:shd w:val="clear" w:color="auto" w:fill="FFF5D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E0" w:themeFill="accent2" w:themeFillTint="33"/>
      </w:tc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tcBorders>
          <w:insideH w:val="single" w:sz="6" w:space="0" w:color="FFD966" w:themeColor="accent2"/>
          <w:insideV w:val="single" w:sz="6" w:space="0" w:color="FFD966" w:themeColor="accent2"/>
        </w:tcBorders>
        <w:shd w:val="clear" w:color="auto" w:fill="FFEBB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  <w:insideH w:val="single" w:sz="8" w:space="0" w:color="85CDC1" w:themeColor="accent3"/>
        <w:insideV w:val="single" w:sz="8" w:space="0" w:color="85CDC1" w:themeColor="accent3"/>
      </w:tblBorders>
    </w:tblPr>
    <w:tcPr>
      <w:shd w:val="clear" w:color="auto" w:fill="E0F2E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A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F2" w:themeFill="accent3" w:themeFillTint="33"/>
      </w:tc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tcBorders>
          <w:insideH w:val="single" w:sz="6" w:space="0" w:color="85CDC1" w:themeColor="accent3"/>
          <w:insideV w:val="single" w:sz="6" w:space="0" w:color="85CDC1" w:themeColor="accent3"/>
        </w:tcBorders>
        <w:shd w:val="clear" w:color="auto" w:fill="C2E6E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  <w:insideH w:val="single" w:sz="8" w:space="0" w:color="3B3838" w:themeColor="accent4"/>
        <w:insideV w:val="single" w:sz="8" w:space="0" w:color="3B3838" w:themeColor="accent4"/>
      </w:tblBorders>
    </w:tblPr>
    <w:tcPr>
      <w:shd w:val="clear" w:color="auto" w:fill="CFCCC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EB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6D6" w:themeFill="accent4" w:themeFillTint="33"/>
      </w:tc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tcBorders>
          <w:insideH w:val="single" w:sz="6" w:space="0" w:color="3B3838" w:themeColor="accent4"/>
          <w:insideV w:val="single" w:sz="6" w:space="0" w:color="3B3838" w:themeColor="accent4"/>
        </w:tcBorders>
        <w:shd w:val="clear" w:color="auto" w:fill="9F999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cPr>
      <w:shd w:val="clear" w:color="auto" w:fill="FFFF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3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tcBorders>
          <w:insideH w:val="single" w:sz="6" w:space="0" w:color="FFFFFF" w:themeColor="accent5"/>
          <w:insideV w:val="single" w:sz="6" w:space="0" w:color="FFFFFF" w:themeColor="accent5"/>
        </w:tcBorders>
        <w:shd w:val="clear" w:color="auto" w:fill="FFFF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cPr>
      <w:shd w:val="clear" w:color="auto" w:fill="FFFF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3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tcBorders>
          <w:insideH w:val="single" w:sz="6" w:space="0" w:color="FFFFFF" w:themeColor="accent6"/>
          <w:insideV w:val="single" w:sz="6" w:space="0" w:color="FFFFFF" w:themeColor="accent6"/>
        </w:tcBorders>
        <w:shd w:val="clear" w:color="auto" w:fill="FFFF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B3B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191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191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6565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6565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5D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96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96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BB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BB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F2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CDC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CDC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2E6E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2E6E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CC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383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383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99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99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bottom w:val="single" w:sz="8" w:space="0" w:color="4B191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1919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B1919" w:themeColor="accent1"/>
          <w:bottom w:val="single" w:sz="8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1919" w:themeColor="accent1"/>
          <w:bottom w:val="single" w:sz="8" w:space="0" w:color="4B1919" w:themeColor="accent1"/>
        </w:tcBorders>
      </w:tcPr>
    </w:tblStylePr>
    <w:tblStylePr w:type="band1Vert">
      <w:tblPr/>
      <w:tcPr>
        <w:shd w:val="clear" w:color="auto" w:fill="E5B3B3" w:themeFill="accent1" w:themeFillTint="3F"/>
      </w:tcPr>
    </w:tblStylePr>
    <w:tblStylePr w:type="band1Horz">
      <w:tblPr/>
      <w:tcPr>
        <w:shd w:val="clear" w:color="auto" w:fill="E5B3B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bottom w:val="single" w:sz="8" w:space="0" w:color="FFD96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966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D966" w:themeColor="accent2"/>
          <w:bottom w:val="single" w:sz="8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966" w:themeColor="accent2"/>
          <w:bottom w:val="single" w:sz="8" w:space="0" w:color="FFD966" w:themeColor="accent2"/>
        </w:tcBorders>
      </w:tcPr>
    </w:tblStylePr>
    <w:tblStylePr w:type="band1Vert">
      <w:tblPr/>
      <w:tcPr>
        <w:shd w:val="clear" w:color="auto" w:fill="FFF5D9" w:themeFill="accent2" w:themeFillTint="3F"/>
      </w:tcPr>
    </w:tblStylePr>
    <w:tblStylePr w:type="band1Horz">
      <w:tblPr/>
      <w:tcPr>
        <w:shd w:val="clear" w:color="auto" w:fill="FFF5D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bottom w:val="single" w:sz="8" w:space="0" w:color="85CDC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CDC1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5CDC1" w:themeColor="accent3"/>
          <w:bottom w:val="single" w:sz="8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CDC1" w:themeColor="accent3"/>
          <w:bottom w:val="single" w:sz="8" w:space="0" w:color="85CDC1" w:themeColor="accent3"/>
        </w:tcBorders>
      </w:tcPr>
    </w:tblStylePr>
    <w:tblStylePr w:type="band1Vert">
      <w:tblPr/>
      <w:tcPr>
        <w:shd w:val="clear" w:color="auto" w:fill="E0F2EF" w:themeFill="accent3" w:themeFillTint="3F"/>
      </w:tcPr>
    </w:tblStylePr>
    <w:tblStylePr w:type="band1Horz">
      <w:tblPr/>
      <w:tcPr>
        <w:shd w:val="clear" w:color="auto" w:fill="E0F2E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bottom w:val="single" w:sz="8" w:space="0" w:color="3B383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B3838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3B3838" w:themeColor="accent4"/>
          <w:bottom w:val="single" w:sz="8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B3838" w:themeColor="accent4"/>
          <w:bottom w:val="single" w:sz="8" w:space="0" w:color="3B3838" w:themeColor="accent4"/>
        </w:tcBorders>
      </w:tcPr>
    </w:tblStylePr>
    <w:tblStylePr w:type="band1Vert">
      <w:tblPr/>
      <w:tcPr>
        <w:shd w:val="clear" w:color="auto" w:fill="CFCCCC" w:themeFill="accent4" w:themeFillTint="3F"/>
      </w:tcPr>
    </w:tblStylePr>
    <w:tblStylePr w:type="band1Horz">
      <w:tblPr/>
      <w:tcPr>
        <w:shd w:val="clear" w:color="auto" w:fill="CFCCCC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191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191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191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B3B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96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96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5D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CDC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CDC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CDC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F2E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B38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B38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B38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CC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83232" w:themeColor="accent1" w:themeTint="BF"/>
        <w:left w:val="single" w:sz="8" w:space="0" w:color="983232" w:themeColor="accent1" w:themeTint="BF"/>
        <w:bottom w:val="single" w:sz="8" w:space="0" w:color="983232" w:themeColor="accent1" w:themeTint="BF"/>
        <w:right w:val="single" w:sz="8" w:space="0" w:color="983232" w:themeColor="accent1" w:themeTint="BF"/>
        <w:insideH w:val="single" w:sz="8" w:space="0" w:color="98323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83232" w:themeColor="accent1" w:themeTint="BF"/>
          <w:left w:val="single" w:sz="8" w:space="0" w:color="983232" w:themeColor="accent1" w:themeTint="BF"/>
          <w:bottom w:val="single" w:sz="8" w:space="0" w:color="983232" w:themeColor="accent1" w:themeTint="BF"/>
          <w:right w:val="single" w:sz="8" w:space="0" w:color="983232" w:themeColor="accent1" w:themeTint="BF"/>
          <w:insideH w:val="nil"/>
          <w:insideV w:val="nil"/>
        </w:tcBorders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83232" w:themeColor="accent1" w:themeTint="BF"/>
          <w:left w:val="single" w:sz="8" w:space="0" w:color="983232" w:themeColor="accent1" w:themeTint="BF"/>
          <w:bottom w:val="single" w:sz="8" w:space="0" w:color="983232" w:themeColor="accent1" w:themeTint="BF"/>
          <w:right w:val="single" w:sz="8" w:space="0" w:color="98323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B3B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B3B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E28C" w:themeColor="accent2" w:themeTint="BF"/>
        <w:left w:val="single" w:sz="8" w:space="0" w:color="FFE28C" w:themeColor="accent2" w:themeTint="BF"/>
        <w:bottom w:val="single" w:sz="8" w:space="0" w:color="FFE28C" w:themeColor="accent2" w:themeTint="BF"/>
        <w:right w:val="single" w:sz="8" w:space="0" w:color="FFE28C" w:themeColor="accent2" w:themeTint="BF"/>
        <w:insideH w:val="single" w:sz="8" w:space="0" w:color="FFE28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28C" w:themeColor="accent2" w:themeTint="BF"/>
          <w:left w:val="single" w:sz="8" w:space="0" w:color="FFE28C" w:themeColor="accent2" w:themeTint="BF"/>
          <w:bottom w:val="single" w:sz="8" w:space="0" w:color="FFE28C" w:themeColor="accent2" w:themeTint="BF"/>
          <w:right w:val="single" w:sz="8" w:space="0" w:color="FFE28C" w:themeColor="accent2" w:themeTint="BF"/>
          <w:insideH w:val="nil"/>
          <w:insideV w:val="nil"/>
        </w:tcBorders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28C" w:themeColor="accent2" w:themeTint="BF"/>
          <w:left w:val="single" w:sz="8" w:space="0" w:color="FFE28C" w:themeColor="accent2" w:themeTint="BF"/>
          <w:bottom w:val="single" w:sz="8" w:space="0" w:color="FFE28C" w:themeColor="accent2" w:themeTint="BF"/>
          <w:right w:val="single" w:sz="8" w:space="0" w:color="FFE28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5D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5D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3D9D0" w:themeColor="accent3" w:themeTint="BF"/>
        <w:left w:val="single" w:sz="8" w:space="0" w:color="A3D9D0" w:themeColor="accent3" w:themeTint="BF"/>
        <w:bottom w:val="single" w:sz="8" w:space="0" w:color="A3D9D0" w:themeColor="accent3" w:themeTint="BF"/>
        <w:right w:val="single" w:sz="8" w:space="0" w:color="A3D9D0" w:themeColor="accent3" w:themeTint="BF"/>
        <w:insideH w:val="single" w:sz="8" w:space="0" w:color="A3D9D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3D9D0" w:themeColor="accent3" w:themeTint="BF"/>
          <w:left w:val="single" w:sz="8" w:space="0" w:color="A3D9D0" w:themeColor="accent3" w:themeTint="BF"/>
          <w:bottom w:val="single" w:sz="8" w:space="0" w:color="A3D9D0" w:themeColor="accent3" w:themeTint="BF"/>
          <w:right w:val="single" w:sz="8" w:space="0" w:color="A3D9D0" w:themeColor="accent3" w:themeTint="BF"/>
          <w:insideH w:val="nil"/>
          <w:insideV w:val="nil"/>
        </w:tcBorders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D9D0" w:themeColor="accent3" w:themeTint="BF"/>
          <w:left w:val="single" w:sz="8" w:space="0" w:color="A3D9D0" w:themeColor="accent3" w:themeTint="BF"/>
          <w:bottom w:val="single" w:sz="8" w:space="0" w:color="A3D9D0" w:themeColor="accent3" w:themeTint="BF"/>
          <w:right w:val="single" w:sz="8" w:space="0" w:color="A3D9D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2E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F2E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D6868" w:themeColor="accent4" w:themeTint="BF"/>
        <w:left w:val="single" w:sz="8" w:space="0" w:color="6D6868" w:themeColor="accent4" w:themeTint="BF"/>
        <w:bottom w:val="single" w:sz="8" w:space="0" w:color="6D6868" w:themeColor="accent4" w:themeTint="BF"/>
        <w:right w:val="single" w:sz="8" w:space="0" w:color="6D6868" w:themeColor="accent4" w:themeTint="BF"/>
        <w:insideH w:val="single" w:sz="8" w:space="0" w:color="6D686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D6868" w:themeColor="accent4" w:themeTint="BF"/>
          <w:left w:val="single" w:sz="8" w:space="0" w:color="6D6868" w:themeColor="accent4" w:themeTint="BF"/>
          <w:bottom w:val="single" w:sz="8" w:space="0" w:color="6D6868" w:themeColor="accent4" w:themeTint="BF"/>
          <w:right w:val="single" w:sz="8" w:space="0" w:color="6D6868" w:themeColor="accent4" w:themeTint="BF"/>
          <w:insideH w:val="nil"/>
          <w:insideV w:val="nil"/>
        </w:tcBorders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6868" w:themeColor="accent4" w:themeTint="BF"/>
          <w:left w:val="single" w:sz="8" w:space="0" w:color="6D6868" w:themeColor="accent4" w:themeTint="BF"/>
          <w:bottom w:val="single" w:sz="8" w:space="0" w:color="6D6868" w:themeColor="accent4" w:themeTint="BF"/>
          <w:right w:val="single" w:sz="8" w:space="0" w:color="6D686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CC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CC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254E0D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254E0D"/>
    <w:rPr>
      <w:color w:val="auto"/>
    </w:rPr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381212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A45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olvelaw.com.au" TargetMode="External"/><Relationship Id="rId2" Type="http://schemas.openxmlformats.org/officeDocument/2006/relationships/hyperlink" Target="mailto:ask@solvelaw.com.a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\AppData\Roaming\Microsoft\Templates\Earth%20tones%20letterhead.dotx" TargetMode="External"/></Relationships>
</file>

<file path=word/theme/theme1.xml><?xml version="1.0" encoding="utf-8"?>
<a:theme xmlns:a="http://schemas.openxmlformats.org/drawingml/2006/main" name="Personal Letterhead">
  <a:themeElements>
    <a:clrScheme name="Letterhead LH05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4B1919"/>
      </a:accent1>
      <a:accent2>
        <a:srgbClr val="FFD966"/>
      </a:accent2>
      <a:accent3>
        <a:srgbClr val="85CDC1"/>
      </a:accent3>
      <a:accent4>
        <a:srgbClr val="3B3838"/>
      </a:accent4>
      <a:accent5>
        <a:srgbClr val="FFFFFF"/>
      </a:accent5>
      <a:accent6>
        <a:srgbClr val="FFFFFF"/>
      </a:accent6>
      <a:hlink>
        <a:srgbClr val="85CDC1"/>
      </a:hlink>
      <a:folHlink>
        <a:srgbClr val="FF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A9BE1D180DC64DBC61ADEAFF40A2C0" ma:contentTypeVersion="16" ma:contentTypeDescription="Create a new document." ma:contentTypeScope="" ma:versionID="da366c0e9ff66c5238e03cd6682a1d84">
  <xsd:schema xmlns:xsd="http://www.w3.org/2001/XMLSchema" xmlns:xs="http://www.w3.org/2001/XMLSchema" xmlns:p="http://schemas.microsoft.com/office/2006/metadata/properties" xmlns:ns2="15dfe3a5-6436-4638-9cce-024cf2b0404e" xmlns:ns3="7cb333de-0e9f-4a42-9cee-4452f550b877" targetNamespace="http://schemas.microsoft.com/office/2006/metadata/properties" ma:root="true" ma:fieldsID="ffe9f594653b59c9d8428f49f7707117" ns2:_="" ns3:_="">
    <xsd:import namespace="15dfe3a5-6436-4638-9cce-024cf2b0404e"/>
    <xsd:import namespace="7cb333de-0e9f-4a42-9cee-4452f550b8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fe3a5-6436-4638-9cce-024cf2b04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cad4d9-47e9-4579-8d67-3d8b4d4a39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b333de-0e9f-4a42-9cee-4452f550b87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3cc61c8-b188-45cc-8898-666bd9bd364c}" ma:internalName="TaxCatchAll" ma:showField="CatchAllData" ma:web="7cb333de-0e9f-4a42-9cee-4452f550b8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15dfe3a5-6436-4638-9cce-024cf2b0404e" xsi:nil="true"/>
    <lcf76f155ced4ddcb4097134ff3c332f xmlns="15dfe3a5-6436-4638-9cce-024cf2b0404e">
      <Terms xmlns="http://schemas.microsoft.com/office/infopath/2007/PartnerControls"/>
    </lcf76f155ced4ddcb4097134ff3c332f>
    <TaxCatchAll xmlns="7cb333de-0e9f-4a42-9cee-4452f550b87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C4F6E-5A9F-4145-9B4C-A550AB80E59D}"/>
</file>

<file path=customXml/itemProps2.xml><?xml version="1.0" encoding="utf-8"?>
<ds:datastoreItem xmlns:ds="http://schemas.openxmlformats.org/officeDocument/2006/customXml" ds:itemID="{D0F67B6E-C1E6-43AE-8F0E-1BFA4278F23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505D1EF1-8098-4F94-84E4-9E6AE0AB3C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41A15C-2D7B-4D59-BD81-7F199DEB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C:\Users\Adam\AppData\Roaming\Microsoft\Templates\Earth tones letterhead.dotx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2022-05-17T05:46:00Z</dcterms:created>
  <dcterms:modified xsi:type="dcterms:W3CDTF">2022-05-17T05:46:00Z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0x01010065A9BE1D180DC64DBC61ADEAFF40A2C0</vt:lpwstr>
  </property>
</Properties>
</file>